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35967" w14:textId="77777777" w:rsidR="00127436" w:rsidRDefault="00000000">
      <w:pPr>
        <w:pStyle w:val="Heading1"/>
      </w:pPr>
      <w:r>
        <w:t>Columbiana County, Ohio – Pet Resources</w:t>
      </w:r>
    </w:p>
    <w:p w14:paraId="52799EEE" w14:textId="7FB66D24" w:rsidR="00127436" w:rsidRPr="002B1589" w:rsidRDefault="00000000" w:rsidP="00C37233">
      <w:pPr>
        <w:pStyle w:val="ListParagraph"/>
        <w:numPr>
          <w:ilvl w:val="0"/>
          <w:numId w:val="10"/>
        </w:numPr>
        <w:rPr>
          <w:b/>
          <w:bCs/>
        </w:rPr>
      </w:pPr>
      <w:r w:rsidRPr="002B1589">
        <w:rPr>
          <w:b/>
          <w:bCs/>
        </w:rPr>
        <w:t>Columbiana County Humane Society</w:t>
      </w:r>
    </w:p>
    <w:p w14:paraId="67C38325" w14:textId="77777777" w:rsidR="00645722" w:rsidRDefault="00000000" w:rsidP="00C37233">
      <w:pPr>
        <w:pStyle w:val="ListParagraph"/>
        <w:numPr>
          <w:ilvl w:val="0"/>
          <w:numId w:val="12"/>
        </w:numPr>
      </w:pPr>
      <w:r>
        <w:t>Adoption, animal welfare, cruelty/neglect reporting</w:t>
      </w:r>
    </w:p>
    <w:p w14:paraId="0B47E1A3" w14:textId="77777777" w:rsidR="00645722" w:rsidRDefault="00000000" w:rsidP="00645722">
      <w:pPr>
        <w:pStyle w:val="ListParagraph"/>
        <w:numPr>
          <w:ilvl w:val="1"/>
          <w:numId w:val="12"/>
        </w:numPr>
      </w:pPr>
      <w:r>
        <w:t>Address: 1825 S. Lincoln Ave, PO Box 101, Salem, OH 44460</w:t>
      </w:r>
    </w:p>
    <w:p w14:paraId="71353C78" w14:textId="77777777" w:rsidR="00645722" w:rsidRDefault="00000000" w:rsidP="00645722">
      <w:pPr>
        <w:pStyle w:val="ListParagraph"/>
        <w:numPr>
          <w:ilvl w:val="1"/>
          <w:numId w:val="12"/>
        </w:numPr>
      </w:pPr>
      <w:r>
        <w:t>Phone: (234) 575-7177</w:t>
      </w:r>
    </w:p>
    <w:p w14:paraId="1ED2FA7D" w14:textId="17961CC0" w:rsidR="00127436" w:rsidRDefault="00000000" w:rsidP="00645722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="00645722" w:rsidRPr="00C23A15">
          <w:rPr>
            <w:rStyle w:val="Hyperlink"/>
          </w:rPr>
          <w:t>https://www.columbianacountyhumanesociety.com</w:t>
        </w:r>
      </w:hyperlink>
      <w:r w:rsidR="00645722">
        <w:t xml:space="preserve"> </w:t>
      </w:r>
    </w:p>
    <w:p w14:paraId="11407AB5" w14:textId="77777777" w:rsidR="00645722" w:rsidRDefault="00645722" w:rsidP="00645722">
      <w:pPr>
        <w:pStyle w:val="ListParagraph"/>
        <w:ind w:left="1710"/>
      </w:pPr>
    </w:p>
    <w:p w14:paraId="1EE041B6" w14:textId="67DAC041" w:rsidR="00127436" w:rsidRPr="002B1589" w:rsidRDefault="00000000" w:rsidP="00C37233">
      <w:pPr>
        <w:pStyle w:val="ListParagraph"/>
        <w:numPr>
          <w:ilvl w:val="0"/>
          <w:numId w:val="10"/>
        </w:numPr>
        <w:rPr>
          <w:b/>
          <w:bCs/>
        </w:rPr>
      </w:pPr>
      <w:r w:rsidRPr="002B1589">
        <w:rPr>
          <w:b/>
          <w:bCs/>
        </w:rPr>
        <w:t>Bummer Fund – Pet Medical Emergencies</w:t>
      </w:r>
    </w:p>
    <w:p w14:paraId="6DD9EB7F" w14:textId="77777777" w:rsidR="00645722" w:rsidRDefault="00000000" w:rsidP="00C37233">
      <w:pPr>
        <w:pStyle w:val="ListParagraph"/>
        <w:numPr>
          <w:ilvl w:val="0"/>
          <w:numId w:val="12"/>
        </w:numPr>
      </w:pPr>
      <w:r>
        <w:t>Provides financial assistance for pet owners during emergencies</w:t>
      </w:r>
    </w:p>
    <w:p w14:paraId="7DB71AE8" w14:textId="77777777" w:rsidR="00645722" w:rsidRDefault="00000000" w:rsidP="00C37233">
      <w:pPr>
        <w:pStyle w:val="ListParagraph"/>
        <w:numPr>
          <w:ilvl w:val="0"/>
          <w:numId w:val="12"/>
        </w:numPr>
      </w:pPr>
      <w:r>
        <w:t>Serves Columbiana, Mahoning, and Trumbull counties</w:t>
      </w:r>
    </w:p>
    <w:p w14:paraId="66CF5811" w14:textId="77777777" w:rsidR="00645722" w:rsidRDefault="00000000" w:rsidP="00645722">
      <w:pPr>
        <w:pStyle w:val="ListParagraph"/>
        <w:numPr>
          <w:ilvl w:val="1"/>
          <w:numId w:val="12"/>
        </w:numPr>
      </w:pPr>
      <w:r>
        <w:t>Phone: (330) 406-9668</w:t>
      </w:r>
    </w:p>
    <w:p w14:paraId="1C45B4B7" w14:textId="3D605A33" w:rsidR="00127436" w:rsidRDefault="00000000" w:rsidP="00645722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="00645722" w:rsidRPr="00C23A15">
          <w:rPr>
            <w:rStyle w:val="Hyperlink"/>
          </w:rPr>
          <w:t>https://clarkcountytips.org/financial-resources</w:t>
        </w:r>
      </w:hyperlink>
      <w:r w:rsidR="00645722">
        <w:t xml:space="preserve"> </w:t>
      </w:r>
    </w:p>
    <w:p w14:paraId="08895670" w14:textId="77777777" w:rsidR="00645722" w:rsidRDefault="00645722" w:rsidP="00645722">
      <w:pPr>
        <w:pStyle w:val="ListParagraph"/>
        <w:ind w:left="1710"/>
      </w:pPr>
    </w:p>
    <w:p w14:paraId="3932A2E7" w14:textId="7B3082D8" w:rsidR="00127436" w:rsidRPr="002B1589" w:rsidRDefault="00000000" w:rsidP="00C37233">
      <w:pPr>
        <w:pStyle w:val="ListParagraph"/>
        <w:numPr>
          <w:ilvl w:val="0"/>
          <w:numId w:val="10"/>
        </w:numPr>
        <w:rPr>
          <w:b/>
          <w:bCs/>
        </w:rPr>
      </w:pPr>
      <w:r w:rsidRPr="002B1589">
        <w:rPr>
          <w:b/>
          <w:bCs/>
        </w:rPr>
        <w:t>Columbiana Veterinary Associates, Inc.</w:t>
      </w:r>
    </w:p>
    <w:p w14:paraId="40A592F3" w14:textId="77777777" w:rsidR="00645722" w:rsidRDefault="00000000" w:rsidP="00C37233">
      <w:pPr>
        <w:pStyle w:val="ListParagraph"/>
        <w:numPr>
          <w:ilvl w:val="0"/>
          <w:numId w:val="12"/>
        </w:numPr>
      </w:pPr>
      <w:r>
        <w:t>Veterinary medical and surgical care for pets</w:t>
      </w:r>
    </w:p>
    <w:p w14:paraId="66A04A43" w14:textId="16ECC31A" w:rsidR="00127436" w:rsidRDefault="00000000" w:rsidP="00645722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="00645722" w:rsidRPr="00C23A15">
          <w:rPr>
            <w:rStyle w:val="Hyperlink"/>
          </w:rPr>
          <w:t>https://www.columbianavet.com</w:t>
        </w:r>
      </w:hyperlink>
      <w:r w:rsidR="00645722">
        <w:t xml:space="preserve"> </w:t>
      </w:r>
    </w:p>
    <w:sectPr w:rsidR="0012743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1F41A2D"/>
    <w:multiLevelType w:val="hybridMultilevel"/>
    <w:tmpl w:val="BFAEFECE"/>
    <w:lvl w:ilvl="0" w:tplc="7868A452">
      <w:numFmt w:val="bullet"/>
      <w:lvlText w:val="•"/>
      <w:lvlJc w:val="left"/>
      <w:pPr>
        <w:ind w:left="99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0" w15:restartNumberingAfterBreak="0">
    <w:nsid w:val="6C32059B"/>
    <w:multiLevelType w:val="hybridMultilevel"/>
    <w:tmpl w:val="5ACE0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2F7543"/>
    <w:multiLevelType w:val="hybridMultilevel"/>
    <w:tmpl w:val="7376E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9660933">
    <w:abstractNumId w:val="8"/>
  </w:num>
  <w:num w:numId="2" w16cid:durableId="852451585">
    <w:abstractNumId w:val="6"/>
  </w:num>
  <w:num w:numId="3" w16cid:durableId="1736204006">
    <w:abstractNumId w:val="5"/>
  </w:num>
  <w:num w:numId="4" w16cid:durableId="1064793529">
    <w:abstractNumId w:val="4"/>
  </w:num>
  <w:num w:numId="5" w16cid:durableId="2037193036">
    <w:abstractNumId w:val="7"/>
  </w:num>
  <w:num w:numId="6" w16cid:durableId="521162974">
    <w:abstractNumId w:val="3"/>
  </w:num>
  <w:num w:numId="7" w16cid:durableId="1689595886">
    <w:abstractNumId w:val="2"/>
  </w:num>
  <w:num w:numId="8" w16cid:durableId="1757552479">
    <w:abstractNumId w:val="1"/>
  </w:num>
  <w:num w:numId="9" w16cid:durableId="1692609634">
    <w:abstractNumId w:val="0"/>
  </w:num>
  <w:num w:numId="10" w16cid:durableId="205265058">
    <w:abstractNumId w:val="11"/>
  </w:num>
  <w:num w:numId="11" w16cid:durableId="987515447">
    <w:abstractNumId w:val="10"/>
  </w:num>
  <w:num w:numId="12" w16cid:durableId="84505010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27436"/>
    <w:rsid w:val="0015074B"/>
    <w:rsid w:val="00281CAC"/>
    <w:rsid w:val="0029639D"/>
    <w:rsid w:val="002B1589"/>
    <w:rsid w:val="00326F90"/>
    <w:rsid w:val="003F2879"/>
    <w:rsid w:val="00532585"/>
    <w:rsid w:val="00645722"/>
    <w:rsid w:val="00AA1D8D"/>
    <w:rsid w:val="00B47730"/>
    <w:rsid w:val="00C37233"/>
    <w:rsid w:val="00CB0664"/>
    <w:rsid w:val="00F27221"/>
    <w:rsid w:val="00F5034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87FB2F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64572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457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lumbianavet.com" TargetMode="External"/><Relationship Id="rId3" Type="http://schemas.openxmlformats.org/officeDocument/2006/relationships/styles" Target="styles.xml"/><Relationship Id="rId7" Type="http://schemas.openxmlformats.org/officeDocument/2006/relationships/hyperlink" Target="https://clarkcountytips.org/financial-resourc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olumbianacountyhumanesociety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695</Characters>
  <Application>Microsoft Office Word</Application>
  <DocSecurity>0</DocSecurity>
  <Lines>16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7</cp:revision>
  <cp:lastPrinted>2026-01-21T17:11:00Z</cp:lastPrinted>
  <dcterms:created xsi:type="dcterms:W3CDTF">2025-10-02T14:07:00Z</dcterms:created>
  <dcterms:modified xsi:type="dcterms:W3CDTF">2026-01-21T17:12:00Z</dcterms:modified>
  <cp:category/>
</cp:coreProperties>
</file>